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DB45_length_374_mean_cov_8.94385026738</w:t>
      </w:r>
    </w:p>
    <w:p>
      <w:pPr/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