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DB45_length_268_mean_cov_7.46268656716</w:t>
      </w:r>
    </w:p>
    <w:p>
      <w:pPr/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