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DB41_length_724_mean_cov_12.8743093923</w:t>
      </w:r>
    </w:p>
    <w:p>
      <w:pPr/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