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DB41_length_1479_mean_cov_8.63421230561</w:t>
      </w:r>
    </w:p>
    <w:p>
      <w:pPr/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