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DB41_length_1427_mean_cov_9.8465311843</w:t>
      </w:r>
    </w:p>
    <w:p>
      <w:pPr/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