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DB41_length_754_mean_cov_8.32360742706</w:t>
      </w:r>
    </w:p>
    <w:p>
      <w:pPr/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