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DB41_length_724_mean_cov_3.52209944751</w:t>
      </w:r>
    </w:p>
    <w:p>
      <w:pPr/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