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DB41_length_265_mean_cov_1.69811320755</w:t>
      </w:r>
    </w:p>
    <w:p>
      <w:pPr/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