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DB40_length_632_mean_cov_9.21518987342</w:t>
      </w:r>
    </w:p>
    <w:p>
      <w:pPr/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G</w:t>
      </w:r>
      <w:r>
        <w:t>A</w:t>
      </w:r>
      <w:r>
        <w:t>C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DC143C"/>
          <w:u w:val="single"/>
        </w:rPr>
        <w:t>G</w:t>
      </w:r>
      <w:r>
        <w:rPr>
          <w:color w:val="000000"/>
        </w:rPr>
        <w:t>|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t>C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G</w:t>
      </w:r>
      <w:r>
        <w:t>G</w:t>
      </w:r>
      <w:r>
        <w:t>G</w:t>
      </w:r>
      <w:r>
        <w:t>G</w:t>
      </w:r>
      <w:r>
        <w:t>T</w:t>
      </w:r>
      <w:r>
        <w:rPr>
          <w:color w:val="000000"/>
        </w:rPr>
        <w:t>|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000000"/>
        </w:rPr>
        <w:t>|</w:t>
      </w:r>
      <w:r>
        <w:rPr>
          <w:color w:val="DC143C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000000"/>
        </w:rPr>
        <w:t>|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