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DB40_length_791_mean_cov_6.32237673831</w:t>
      </w:r>
    </w:p>
    <w:p>
      <w:pPr/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