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DB40_length_761_mean_cov_8.97897503285</w:t>
      </w:r>
    </w:p>
    <w:p>
      <w:pPr/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