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DB40_length_631_mean_cov_10.6973058637</w:t>
      </w:r>
    </w:p>
    <w:p>
      <w:pPr/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