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DB40_length_555_mean_cov_9.00900900901</w:t>
      </w:r>
    </w:p>
    <w:p>
      <w:pPr/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