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DB40_length_337_mean_cov_4.0059347181</w:t>
      </w:r>
    </w:p>
    <w:p>
      <w:pPr/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