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DB39_length_655_mean_cov_6.41221374046</w:t>
      </w:r>
    </w:p>
    <w:p>
      <w:pPr/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