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DB39_length_628_mean_cov_3.82165605096</w:t>
      </w:r>
    </w:p>
    <w:p>
      <w:pPr/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