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DB39_length_541_mean_cov_5.94454713494</w:t>
      </w:r>
    </w:p>
    <w:p>
      <w:pPr/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