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DB38_length_632_mean_cov_7.17246835443</w:t>
      </w:r>
    </w:p>
    <w:p>
      <w:pPr/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single"/>
        </w:rP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