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DB38_length_516_mean_cov_8.7015503876</w:t>
      </w:r>
    </w:p>
    <w:p>
      <w:pPr/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