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DB38_length_930_mean_cov_8.86559139785</w:t>
      </w:r>
    </w:p>
    <w:p>
      <w:pPr/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