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DB38_length_865_mean_cov_8.56300578035</w:t>
      </w:r>
    </w:p>
    <w:p>
      <w:pPr/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