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DB38_length_838_mean_cov_9.69331742243</w:t>
      </w:r>
    </w:p>
    <w:p>
      <w:pPr/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