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DB38_length_813_mean_cov_7.0110701107</w:t>
      </w:r>
    </w:p>
    <w:p>
      <w:pPr/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000000"/>
        </w:rPr>
        <w:t>|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T</w:t>
      </w:r>
      <w:r>
        <w:t>C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