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DB38_length_771_mean_cov_40.6018158236</w:t>
      </w:r>
    </w:p>
    <w:p>
      <w:pPr/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