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DB38_length_652_mean_cov_10.0460122699</w:t>
      </w:r>
    </w:p>
    <w:p>
      <w:pPr/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br/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C</w:t>
      </w:r>
      <w:r>
        <w:t>G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A</w:t>
      </w:r>
      <w:r>
        <w:br/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