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DB38_length_392_mean_cov_4.02806122449</w:t>
      </w:r>
    </w:p>
    <w:p>
      <w:pPr/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