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DB38_length_374_mean_cov_23.0240641711</w:t>
      </w:r>
    </w:p>
    <w:p>
      <w:pPr/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