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DB37_length_663_mean_cov_7.89592760181</w:t>
      </w:r>
    </w:p>
    <w:p>
      <w:pPr/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