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DB37_length_579_mean_cov_4.6597582038</w:t>
      </w:r>
    </w:p>
    <w:p>
      <w:pPr/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A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T</w:t>
      </w:r>
      <w:r>
        <w:rPr>
          <w:b/>
          <w:color w:val="DC143C"/>
          <w:u w:val="double"/>
        </w:rPr>
        <w:t>G</w:t>
      </w:r>
      <w:r>
        <w:rPr>
          <w:b/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