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DB37_length_401_mean_cov_5.99002493766</w:t>
      </w:r>
    </w:p>
    <w:p>
      <w:pPr/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