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DB37_length_849_mean_cov_32.6902237927</w:t>
      </w:r>
    </w:p>
    <w:p>
      <w:pPr/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