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DB37_length_720_mean_cov_6.72638888889</w:t>
      </w:r>
    </w:p>
    <w:p>
      <w:pPr/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br/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