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DB37_length_706_mean_cov_7.22379603399</w:t>
      </w:r>
    </w:p>
    <w:p>
      <w:pPr/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C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