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DB37_length_695_mean_cov_31.9884892086</w:t>
      </w:r>
    </w:p>
    <w:p>
      <w:pPr/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