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DB37_length_673_mean_cov_7.07875185736</w:t>
      </w:r>
    </w:p>
    <w:p>
      <w:pPr/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