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DB37_length_662_mean_cov_5.21148036254</w:t>
      </w:r>
    </w:p>
    <w:p>
      <w:pPr/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