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DB37_length_661_mean_cov_7.65809379728</w:t>
      </w:r>
    </w:p>
    <w:p>
      <w:pPr/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C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br/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