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DB37_length_449_mean_cov_6.01336302895</w:t>
      </w:r>
    </w:p>
    <w:p>
      <w:pPr/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