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DB37_length_433_mean_cov_5.88914549654</w:t>
      </w:r>
    </w:p>
    <w:p>
      <w:pPr/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