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DB37_length_430_mean_cov_7.32558139535</w:t>
      </w:r>
    </w:p>
    <w:p>
      <w:pPr/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