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DB37_length_422_mean_cov_4.89099526066</w:t>
      </w:r>
    </w:p>
    <w:p>
      <w:pPr/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