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DB37_length_378_mean_cov_4.36507936508</w:t>
      </w:r>
    </w:p>
    <w:p>
      <w:pPr/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