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DB37_length_370_mean_cov_6.83243243243</w:t>
      </w:r>
    </w:p>
    <w:p>
      <w:pPr/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