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DB37_length_356_mean_cov_3.20786516854</w:t>
      </w:r>
    </w:p>
    <w:p>
      <w:pPr/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