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DB37_length_315_mean_cov_17.0507936508</w:t>
      </w:r>
    </w:p>
    <w:p>
      <w:pPr/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