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DB37_length_289_mean_cov_2.07612456747</w:t>
      </w:r>
    </w:p>
    <w:p>
      <w:pPr/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