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DB37_length_267_mean_cov_24.2471910112</w:t>
      </w:r>
    </w:p>
    <w:p>
      <w:pPr/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000000"/>
        </w:rPr>
        <w:t>|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color w:val="000000"/>
        </w:rPr>
        <w:t>|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A</w:t>
      </w:r>
      <w:r>
        <w:rPr>
          <w:color w:val="000000"/>
        </w:rPr>
        <w:t>|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U</w:t>
      </w:r>
      <w:r>
        <w:rPr>
          <w:color w:val="969696"/>
        </w:rPr>
        <w:t>n</w:t>
      </w:r>
      <w:r>
        <w:rPr>
          <w:color w:val="969696"/>
        </w:rPr>
        <w:t>_</w:t>
      </w:r>
      <w:r>
        <w:rPr>
          <w:color w:val="969696"/>
        </w:rPr>
        <w:t>g</w:t>
      </w:r>
      <w:r>
        <w:rPr>
          <w:color w:val="969696"/>
        </w:rPr>
        <w:t>l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br/>
      </w:r>
      <w:r>
        <w:t>A</w:t>
      </w:r>
      <w:r>
        <w:t>G</w:t>
      </w:r>
      <w: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C</w:t>
      </w:r>
      <w:r>
        <w:t>G</w:t>
      </w:r>
      <w:r>
        <w:t>A</w:t>
      </w:r>
      <w:r>
        <w:t>G</w:t>
      </w:r>
      <w:r>
        <w:t>C</w:t>
      </w:r>
      <w:r>
        <w:t>G</w:t>
      </w:r>
      <w:r>
        <w:t>A</w:t>
      </w:r>
      <w:r>
        <w:br/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G</w:t>
      </w:r>
      <w:r>
        <w:t>C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