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DB116_length_864_mean_cov_6.09259259259</w:t>
      </w:r>
    </w:p>
    <w:p>
      <w:pPr/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C</w:t>
      </w:r>
      <w: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