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DB116_length_575_mean_cov_8.82782608696</w:t>
      </w:r>
    </w:p>
    <w:p>
      <w:pPr/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br/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