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DB116_length_784_mean_cov_26.3290816327</w:t>
      </w:r>
    </w:p>
    <w:p>
      <w:pPr/>
      <w:r>
        <w:t>G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G</w:t>
      </w:r>
      <w:r>
        <w:t>A</w:t>
      </w:r>
      <w:r>
        <w:t>C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G</w:t>
      </w:r>
      <w:r>
        <w:t>C</w:t>
      </w:r>
      <w:r>
        <w:t>G</w:t>
      </w:r>
      <w:r>
        <w:t>A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G</w:t>
      </w:r>
      <w:r>
        <w:t>G</w:t>
      </w:r>
      <w:r>
        <w:t>T</w:t>
      </w:r>
      <w:r>
        <w:t>C</w:t>
      </w:r>
      <w:r>
        <w:t>G</w:t>
      </w:r>
      <w:r>
        <w:t>C</w:t>
      </w:r>
      <w:r>
        <w:t>G</w:t>
      </w:r>
      <w:r>
        <w:t>T</w:t>
      </w:r>
      <w:r>
        <w:t>T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C</w:t>
      </w:r>
      <w:r>
        <w:t>G</w:t>
      </w:r>
      <w:r>
        <w:t>G</w:t>
      </w:r>
      <w:r>
        <w:t>C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G</w:t>
      </w:r>
      <w:r>
        <w:t>G</w:t>
      </w:r>
      <w:r>
        <w:t>C</w:t>
      </w:r>
      <w:r>
        <w:t>G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G</w:t>
      </w:r>
      <w:r>
        <w:t>C</w:t>
      </w:r>
      <w:r>
        <w:t>G</w:t>
      </w:r>
      <w:r>
        <w:t>G</w:t>
      </w:r>
      <w:r>
        <w:t>C</w:t>
      </w:r>
      <w:r>
        <w:t>G</w:t>
      </w:r>
      <w:r>
        <w:t>T</w:t>
      </w:r>
      <w:r>
        <w:t>A</w:t>
      </w:r>
      <w:r>
        <w:t>G</w:t>
      </w:r>
      <w:r>
        <w:t>C</w:t>
      </w:r>
      <w:r>
        <w:t>G</w:t>
      </w:r>
      <w:r>
        <w:t>T</w:t>
      </w:r>
      <w:r>
        <w:t>C</w:t>
      </w:r>
      <w:r>
        <w:t>C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G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